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696625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F2AA7" w:rsidRDefault="002F2AA7" w:rsidP="002F2A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DA2F47" wp14:editId="4A5486E4">
                <wp:simplePos x="0" y="0"/>
                <wp:positionH relativeFrom="column">
                  <wp:posOffset>2546985</wp:posOffset>
                </wp:positionH>
                <wp:positionV relativeFrom="paragraph">
                  <wp:posOffset>2250440</wp:posOffset>
                </wp:positionV>
                <wp:extent cx="885825" cy="276225"/>
                <wp:effectExtent l="0" t="0" r="28575" b="2857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200.55pt;margin-top:177.2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8F873C" wp14:editId="4A43B095">
                <wp:simplePos x="0" y="0"/>
                <wp:positionH relativeFrom="column">
                  <wp:posOffset>726440</wp:posOffset>
                </wp:positionH>
                <wp:positionV relativeFrom="paragraph">
                  <wp:posOffset>2248535</wp:posOffset>
                </wp:positionV>
                <wp:extent cx="885825" cy="276225"/>
                <wp:effectExtent l="0" t="0" r="28575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57.2pt;margin-top:177.0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558D74" wp14:editId="31205117">
                <wp:simplePos x="0" y="0"/>
                <wp:positionH relativeFrom="column">
                  <wp:posOffset>4390390</wp:posOffset>
                </wp:positionH>
                <wp:positionV relativeFrom="paragraph">
                  <wp:posOffset>2244725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45.7pt;margin-top:176.7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" fillcolor="white [3201]" strokecolor="#9bbb59 [3206]" strokeweight="2pt"/>
            </w:pict>
          </mc:Fallback>
        </mc:AlternateContent>
      </w:r>
      <w:r w:rsidR="00696625" w:rsidRPr="002F2AA7">
        <w:rPr>
          <w:b/>
          <w:noProof/>
          <w:color w:val="215868"/>
          <w:sz w:val="32"/>
          <w:szCs w:val="28"/>
        </w:rPr>
        <w:t>Kolorowe figury</w:t>
      </w:r>
      <w:r w:rsidR="00696625" w:rsidRPr="002F2AA7">
        <w:rPr>
          <w:noProof/>
          <w:color w:val="215868"/>
          <w:sz w:val="32"/>
          <w:szCs w:val="28"/>
        </w:rPr>
        <w:br/>
      </w:r>
      <w:r w:rsidR="00696625" w:rsidRPr="002F2AA7">
        <w:rPr>
          <w:noProof/>
          <w:color w:val="215868"/>
          <w:sz w:val="32"/>
          <w:szCs w:val="28"/>
        </w:rPr>
        <w:t xml:space="preserve">Oblicz pole </w:t>
      </w:r>
      <w:r w:rsidR="002D28A7">
        <w:rPr>
          <w:noProof/>
          <w:color w:val="215868"/>
          <w:sz w:val="32"/>
          <w:szCs w:val="28"/>
        </w:rPr>
        <w:t>czerwonej</w:t>
      </w:r>
      <w:r w:rsidR="00696625" w:rsidRPr="002F2AA7">
        <w:rPr>
          <w:noProof/>
          <w:color w:val="215868"/>
          <w:sz w:val="32"/>
          <w:szCs w:val="28"/>
        </w:rPr>
        <w:t xml:space="preserve"> figury, wiedząc, że bok małego kwadratu </w:t>
      </w:r>
      <w:r w:rsidR="00545FBA">
        <w:rPr>
          <w:noProof/>
          <w:color w:val="215868"/>
          <w:sz w:val="32"/>
          <w:szCs w:val="28"/>
        </w:rPr>
        <w:br/>
      </w:r>
      <w:r w:rsidR="00696625" w:rsidRPr="002F2AA7">
        <w:rPr>
          <w:noProof/>
          <w:color w:val="215868"/>
          <w:sz w:val="32"/>
          <w:szCs w:val="28"/>
        </w:rPr>
        <w:t xml:space="preserve">równa się </w:t>
      </w:r>
      <w:r w:rsidRPr="002F2AA7">
        <w:rPr>
          <w:b/>
          <w:noProof/>
          <w:color w:val="00B0F0"/>
          <w:sz w:val="32"/>
          <w:szCs w:val="28"/>
        </w:rPr>
        <w:t>1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2D28A7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81226" r:id="rId10"/>
        </w:object>
      </w:r>
      <w:r>
        <w:br/>
      </w:r>
    </w:p>
    <w:p w:rsidR="002F2AA7" w:rsidRPr="002F2AA7" w:rsidRDefault="002F2AA7" w:rsidP="002F2A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F2AA7">
        <w:rPr>
          <w:b/>
          <w:noProof/>
          <w:color w:val="215868"/>
          <w:sz w:val="32"/>
          <w:szCs w:val="28"/>
        </w:rPr>
        <w:t>Kolorowe odcinki</w:t>
      </w:r>
      <w:r w:rsidRPr="002F2AA7">
        <w:rPr>
          <w:b/>
          <w:noProof/>
          <w:color w:val="215868"/>
          <w:sz w:val="32"/>
          <w:szCs w:val="28"/>
        </w:rPr>
        <w:br/>
      </w:r>
      <w:r w:rsidRPr="002F2AA7">
        <w:rPr>
          <w:noProof/>
          <w:color w:val="215868"/>
          <w:sz w:val="32"/>
          <w:szCs w:val="28"/>
        </w:rPr>
        <w:t xml:space="preserve">Przyjmujemy, że bok małego kwadratu równa się </w:t>
      </w:r>
      <w:r w:rsidRPr="002F2AA7">
        <w:rPr>
          <w:b/>
          <w:noProof/>
          <w:color w:val="215868"/>
          <w:sz w:val="32"/>
          <w:szCs w:val="28"/>
        </w:rPr>
        <w:t>1 cm</w:t>
      </w:r>
      <w:r w:rsidRPr="002F2AA7">
        <w:rPr>
          <w:noProof/>
          <w:color w:val="215868"/>
          <w:sz w:val="32"/>
          <w:szCs w:val="28"/>
        </w:rPr>
        <w:t xml:space="preserve">. Narysowany odcinek to </w:t>
      </w:r>
      <w:r w:rsidR="002D28A7">
        <w:rPr>
          <w:noProof/>
          <w:color w:val="215868"/>
          <w:sz w:val="32"/>
          <w:szCs w:val="28"/>
        </w:rPr>
        <w:t xml:space="preserve">połowa podstawy lub wysokości </w:t>
      </w:r>
      <w:r w:rsidRPr="002F2AA7">
        <w:rPr>
          <w:noProof/>
          <w:color w:val="215868"/>
          <w:sz w:val="32"/>
          <w:szCs w:val="28"/>
        </w:rPr>
        <w:t>trójkąta.</w:t>
      </w:r>
    </w:p>
    <w:p w:rsidR="002F2AA7" w:rsidRPr="002F2AA7" w:rsidRDefault="002F2AA7" w:rsidP="002F2AA7">
      <w:pPr>
        <w:pStyle w:val="Tytu"/>
        <w:tabs>
          <w:tab w:val="left" w:pos="426"/>
        </w:tabs>
        <w:spacing w:line="276" w:lineRule="auto"/>
        <w:ind w:left="454"/>
        <w:rPr>
          <w:noProof/>
          <w:color w:val="215868"/>
          <w:sz w:val="32"/>
          <w:szCs w:val="28"/>
        </w:rPr>
      </w:pPr>
      <w:r w:rsidRPr="002F2AA7">
        <w:rPr>
          <w:noProof/>
          <w:color w:val="215868"/>
          <w:sz w:val="32"/>
          <w:szCs w:val="28"/>
        </w:rPr>
        <w:t>Narysuj trójkąt ostrokątny, prostokątny i rozwartokątny tak, aby powstał trójkąt o podanym polu.</w:t>
      </w:r>
      <w:r>
        <w:rPr>
          <w:noProof/>
          <w:color w:val="215868"/>
          <w:sz w:val="32"/>
          <w:szCs w:val="28"/>
        </w:rPr>
        <w:br/>
      </w:r>
      <w:r w:rsidR="002D28A7">
        <w:object w:dxaOrig="8569" w:dyaOrig="2781">
          <v:shape id="_x0000_i1026" type="#_x0000_t75" style="width:428.4pt;height:139.2pt" o:ole="">
            <v:imagedata r:id="rId11" o:title=""/>
          </v:shape>
          <o:OLEObject Type="Embed" ProgID="CorelDraw.Graphic.15" ShapeID="_x0000_i1026" DrawAspect="Content" ObjectID="_1438981227" r:id="rId12"/>
        </w:object>
      </w:r>
      <w:r>
        <w:br/>
      </w:r>
    </w:p>
    <w:p w:rsidR="002F2AA7" w:rsidRPr="002F2AA7" w:rsidRDefault="002F2AA7" w:rsidP="002D28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215488" wp14:editId="3BB49E34">
                <wp:simplePos x="0" y="0"/>
                <wp:positionH relativeFrom="column">
                  <wp:posOffset>5050790</wp:posOffset>
                </wp:positionH>
                <wp:positionV relativeFrom="paragraph">
                  <wp:posOffset>853440</wp:posOffset>
                </wp:positionV>
                <wp:extent cx="885825" cy="276225"/>
                <wp:effectExtent l="0" t="0" r="28575" b="2857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397.7pt;margin-top:67.2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" fillcolor="white [3201]" strokecolor="#9bbb59 [3206]" strokeweight="2pt"/>
            </w:pict>
          </mc:Fallback>
        </mc:AlternateContent>
      </w:r>
      <w:r w:rsidRPr="002F2AA7">
        <w:rPr>
          <w:b/>
          <w:noProof/>
          <w:color w:val="215868"/>
          <w:sz w:val="32"/>
          <w:szCs w:val="28"/>
        </w:rPr>
        <w:t>Pole trójkąta</w:t>
      </w:r>
      <w:r>
        <w:rPr>
          <w:b/>
          <w:noProof/>
          <w:color w:val="215868"/>
          <w:sz w:val="32"/>
          <w:szCs w:val="28"/>
        </w:rPr>
        <w:br/>
      </w:r>
      <w:r w:rsidR="002D28A7" w:rsidRPr="002D28A7">
        <w:rPr>
          <w:noProof/>
          <w:color w:val="215868"/>
          <w:sz w:val="32"/>
          <w:szCs w:val="28"/>
        </w:rPr>
        <w:t xml:space="preserve">Podstawa i wysokość trójkąta wyrażone są kolejnymi najmniejszymi liczbami naturalnymi większymi od </w:t>
      </w:r>
      <w:r w:rsidR="002D28A7" w:rsidRPr="002D28A7">
        <w:rPr>
          <w:b/>
          <w:noProof/>
          <w:color w:val="215868"/>
          <w:sz w:val="32"/>
          <w:szCs w:val="28"/>
        </w:rPr>
        <w:t>5</w:t>
      </w:r>
      <w:r w:rsidR="002D28A7" w:rsidRPr="002D28A7">
        <w:rPr>
          <w:noProof/>
          <w:color w:val="215868"/>
          <w:sz w:val="32"/>
          <w:szCs w:val="28"/>
        </w:rPr>
        <w:t xml:space="preserve">. </w:t>
      </w:r>
      <w:r w:rsidR="002D28A7">
        <w:rPr>
          <w:noProof/>
          <w:color w:val="215868"/>
          <w:sz w:val="32"/>
          <w:szCs w:val="28"/>
        </w:rPr>
        <w:br/>
      </w:r>
      <w:r w:rsidR="002D28A7" w:rsidRPr="002D28A7">
        <w:rPr>
          <w:noProof/>
          <w:color w:val="215868"/>
          <w:sz w:val="32"/>
          <w:szCs w:val="28"/>
        </w:rPr>
        <w:t>Jakie pole ma ten trójkąt?</w:t>
      </w:r>
      <w:r>
        <w:rPr>
          <w:noProof/>
          <w:color w:val="215868"/>
          <w:sz w:val="32"/>
          <w:szCs w:val="28"/>
        </w:rPr>
        <w:br/>
      </w:r>
    </w:p>
    <w:p w:rsidR="002F2AA7" w:rsidRDefault="002F2AA7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2F2AA7" w:rsidRPr="002F2AA7" w:rsidRDefault="002F2AA7" w:rsidP="002D28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F2AA7">
        <w:rPr>
          <w:b/>
          <w:noProof/>
          <w:color w:val="215868"/>
          <w:sz w:val="32"/>
          <w:szCs w:val="28"/>
        </w:rPr>
        <w:lastRenderedPageBreak/>
        <w:t>Jak zmieni się pole</w:t>
      </w:r>
      <w:r>
        <w:rPr>
          <w:noProof/>
          <w:color w:val="215868"/>
          <w:sz w:val="32"/>
          <w:szCs w:val="28"/>
        </w:rPr>
        <w:br/>
      </w:r>
      <w:r w:rsidR="002D28A7" w:rsidRPr="002D28A7">
        <w:rPr>
          <w:noProof/>
          <w:color w:val="215868"/>
          <w:sz w:val="32"/>
          <w:szCs w:val="28"/>
        </w:rPr>
        <w:t xml:space="preserve">Podstawa pierwszego trójkąta równa się </w:t>
      </w:r>
      <w:r w:rsidR="002D28A7" w:rsidRPr="002D28A7">
        <w:rPr>
          <w:b/>
          <w:noProof/>
          <w:color w:val="215868"/>
          <w:sz w:val="32"/>
          <w:szCs w:val="28"/>
        </w:rPr>
        <w:t>20cm</w:t>
      </w:r>
      <w:r w:rsidR="002D28A7" w:rsidRPr="002D28A7">
        <w:rPr>
          <w:noProof/>
          <w:color w:val="215868"/>
          <w:sz w:val="32"/>
          <w:szCs w:val="28"/>
        </w:rPr>
        <w:t xml:space="preserve">, a wysokość trójkąta równa się </w:t>
      </w:r>
      <w:r w:rsidR="002D28A7" w:rsidRPr="002D28A7">
        <w:rPr>
          <w:b/>
          <w:noProof/>
          <w:color w:val="215868"/>
          <w:sz w:val="32"/>
          <w:szCs w:val="28"/>
        </w:rPr>
        <w:t>4 cm</w:t>
      </w:r>
      <w:r w:rsidR="002D28A7" w:rsidRPr="002D28A7">
        <w:rPr>
          <w:noProof/>
          <w:color w:val="215868"/>
          <w:sz w:val="32"/>
          <w:szCs w:val="28"/>
        </w:rPr>
        <w:t xml:space="preserve">. Podstawa drugiego trójkąta jest </w:t>
      </w:r>
      <w:r w:rsidR="002D28A7" w:rsidRPr="002D28A7">
        <w:rPr>
          <w:b/>
          <w:noProof/>
          <w:color w:val="215868"/>
          <w:sz w:val="32"/>
          <w:szCs w:val="28"/>
        </w:rPr>
        <w:t>2 razy</w:t>
      </w:r>
      <w:r w:rsidR="002D28A7" w:rsidRPr="002D28A7">
        <w:rPr>
          <w:noProof/>
          <w:color w:val="215868"/>
          <w:sz w:val="32"/>
          <w:szCs w:val="28"/>
        </w:rPr>
        <w:t xml:space="preserve"> krótsza, a wysokość jest </w:t>
      </w:r>
      <w:r w:rsidR="002D28A7" w:rsidRPr="002D28A7">
        <w:rPr>
          <w:b/>
          <w:noProof/>
          <w:color w:val="215868"/>
          <w:sz w:val="32"/>
          <w:szCs w:val="28"/>
        </w:rPr>
        <w:t>2 razy</w:t>
      </w:r>
      <w:r w:rsidR="002D28A7" w:rsidRPr="002D28A7">
        <w:rPr>
          <w:noProof/>
          <w:color w:val="215868"/>
          <w:sz w:val="32"/>
          <w:szCs w:val="28"/>
        </w:rPr>
        <w:t xml:space="preserve"> dłuższa  niż w trójkącie  pierwszym. </w:t>
      </w:r>
      <w:r w:rsidR="002D28A7">
        <w:rPr>
          <w:noProof/>
          <w:color w:val="215868"/>
          <w:sz w:val="32"/>
          <w:szCs w:val="28"/>
        </w:rPr>
        <w:br/>
      </w:r>
      <w:r w:rsidR="002D28A7" w:rsidRPr="002D28A7">
        <w:rPr>
          <w:noProof/>
          <w:color w:val="215868"/>
          <w:sz w:val="32"/>
          <w:szCs w:val="28"/>
        </w:rPr>
        <w:t xml:space="preserve">W następnym trójkącie podstawa  również  jest </w:t>
      </w:r>
      <w:r w:rsidR="002D28A7" w:rsidRPr="002D28A7">
        <w:rPr>
          <w:b/>
          <w:noProof/>
          <w:color w:val="215868"/>
          <w:sz w:val="32"/>
          <w:szCs w:val="28"/>
        </w:rPr>
        <w:t>2 razy</w:t>
      </w:r>
      <w:r w:rsidR="002D28A7" w:rsidRPr="002D28A7">
        <w:rPr>
          <w:noProof/>
          <w:color w:val="215868"/>
          <w:sz w:val="32"/>
          <w:szCs w:val="28"/>
        </w:rPr>
        <w:t xml:space="preserve"> krótsza, </w:t>
      </w:r>
      <w:r w:rsidR="002D28A7">
        <w:rPr>
          <w:noProof/>
          <w:color w:val="215868"/>
          <w:sz w:val="32"/>
          <w:szCs w:val="28"/>
        </w:rPr>
        <w:br/>
      </w:r>
      <w:r w:rsidR="002D28A7" w:rsidRPr="002D28A7">
        <w:rPr>
          <w:noProof/>
          <w:color w:val="215868"/>
          <w:sz w:val="32"/>
          <w:szCs w:val="28"/>
        </w:rPr>
        <w:t xml:space="preserve">a wysokość jest </w:t>
      </w:r>
      <w:r w:rsidR="002D28A7" w:rsidRPr="002D28A7">
        <w:rPr>
          <w:b/>
          <w:noProof/>
          <w:color w:val="215868"/>
          <w:sz w:val="32"/>
          <w:szCs w:val="28"/>
        </w:rPr>
        <w:t>2 razy</w:t>
      </w:r>
      <w:r w:rsidR="002D28A7" w:rsidRPr="002D28A7">
        <w:rPr>
          <w:noProof/>
          <w:color w:val="215868"/>
          <w:sz w:val="32"/>
          <w:szCs w:val="28"/>
        </w:rPr>
        <w:t xml:space="preserve"> dłuższa </w:t>
      </w:r>
      <w:r w:rsidR="002D28A7">
        <w:rPr>
          <w:noProof/>
          <w:color w:val="215868"/>
          <w:sz w:val="32"/>
          <w:szCs w:val="28"/>
        </w:rPr>
        <w:t xml:space="preserve"> niż w trójkącie poprzednim itd</w:t>
      </w:r>
      <w:r w:rsidR="00545FBA" w:rsidRPr="00545FBA">
        <w:rPr>
          <w:noProof/>
          <w:color w:val="215868"/>
          <w:sz w:val="32"/>
          <w:szCs w:val="28"/>
        </w:rPr>
        <w:t>.</w:t>
      </w:r>
      <w:r w:rsidR="006A7CE0">
        <w:rPr>
          <w:noProof/>
          <w:color w:val="215868"/>
          <w:sz w:val="32"/>
          <w:szCs w:val="28"/>
        </w:rPr>
        <w:br/>
      </w:r>
    </w:p>
    <w:p w:rsidR="002F2AA7" w:rsidRPr="002F2AA7" w:rsidRDefault="002F2AA7" w:rsidP="006A7CE0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F2AA7">
        <w:rPr>
          <w:noProof/>
          <w:color w:val="215868"/>
          <w:sz w:val="32"/>
          <w:szCs w:val="28"/>
        </w:rPr>
        <w:t>Oblicz pole każdego trójkąta i uzupełnij tabelkę</w:t>
      </w:r>
    </w:p>
    <w:p w:rsidR="002F2AA7" w:rsidRDefault="002D28A7" w:rsidP="006A7CE0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Jak</w:t>
      </w:r>
      <w:r w:rsidR="002F2AA7" w:rsidRPr="002F2AA7">
        <w:rPr>
          <w:noProof/>
          <w:color w:val="215868"/>
          <w:sz w:val="32"/>
          <w:szCs w:val="28"/>
        </w:rPr>
        <w:t xml:space="preserve"> zmienia się pole każdego następnego trójkąta?</w:t>
      </w:r>
      <w:r w:rsidR="006A7CE0">
        <w:rPr>
          <w:noProof/>
          <w:color w:val="215868"/>
          <w:sz w:val="32"/>
          <w:szCs w:val="28"/>
        </w:rPr>
        <w:br/>
      </w:r>
    </w:p>
    <w:tbl>
      <w:tblPr>
        <w:tblStyle w:val="Jasnasiatkaakcent5"/>
        <w:tblW w:w="0" w:type="auto"/>
        <w:tblLook w:val="04A0" w:firstRow="1" w:lastRow="0" w:firstColumn="1" w:lastColumn="0" w:noHBand="0" w:noVBand="1"/>
      </w:tblPr>
      <w:tblGrid>
        <w:gridCol w:w="2625"/>
        <w:gridCol w:w="1628"/>
        <w:gridCol w:w="1559"/>
        <w:gridCol w:w="1701"/>
        <w:gridCol w:w="1699"/>
      </w:tblGrid>
      <w:tr w:rsidR="006A7CE0" w:rsidRPr="006A7CE0" w:rsidTr="006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8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Pierwszy trójkąt</w:t>
            </w: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Drugi trójkąt</w:t>
            </w: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Trzeci trójkąt</w:t>
            </w: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Czwarty trójkąt</w:t>
            </w:r>
          </w:p>
        </w:tc>
      </w:tr>
      <w:tr w:rsidR="006A7CE0" w:rsidRPr="006A7CE0" w:rsidTr="006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Podstawa trójkąta</w:t>
            </w:r>
          </w:p>
        </w:tc>
        <w:tc>
          <w:tcPr>
            <w:tcW w:w="1628" w:type="dxa"/>
          </w:tcPr>
          <w:p w:rsidR="006A7CE0" w:rsidRPr="006A7CE0" w:rsidRDefault="002D28A7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A7CE0" w:rsidRPr="006A7CE0" w:rsidTr="006A7C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Wysokość trójkąta</w:t>
            </w:r>
          </w:p>
        </w:tc>
        <w:tc>
          <w:tcPr>
            <w:tcW w:w="1628" w:type="dxa"/>
          </w:tcPr>
          <w:p w:rsidR="006A7CE0" w:rsidRPr="006A7CE0" w:rsidRDefault="002D28A7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A7CE0" w:rsidRPr="006A7CE0" w:rsidTr="006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Pole trójkąta</w:t>
            </w:r>
          </w:p>
        </w:tc>
        <w:tc>
          <w:tcPr>
            <w:tcW w:w="1628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6A7CE0" w:rsidRDefault="006A7CE0" w:rsidP="006A7CE0">
      <w:pPr>
        <w:rPr>
          <w:lang w:eastAsia="pl-PL"/>
        </w:rPr>
      </w:pPr>
    </w:p>
    <w:p w:rsidR="006A7CE0" w:rsidRPr="006A7CE0" w:rsidRDefault="006A7CE0" w:rsidP="006A7CE0">
      <w:pPr>
        <w:rPr>
          <w:lang w:eastAsia="pl-PL"/>
        </w:rPr>
      </w:pPr>
    </w:p>
    <w:p w:rsidR="00E33B11" w:rsidRPr="006A7CE0" w:rsidRDefault="006A7CE0" w:rsidP="002D28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49AD16" wp14:editId="5381CDAD">
                <wp:simplePos x="0" y="0"/>
                <wp:positionH relativeFrom="column">
                  <wp:posOffset>5022850</wp:posOffset>
                </wp:positionH>
                <wp:positionV relativeFrom="paragraph">
                  <wp:posOffset>2115185</wp:posOffset>
                </wp:positionV>
                <wp:extent cx="885825" cy="276225"/>
                <wp:effectExtent l="0" t="0" r="28575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margin-left:395.5pt;margin-top:166.55pt;width:69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Ohm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p0ZZ&#10;0VKLViQwwPbXz8Bm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" fillcolor="white [3201]" strokecolor="#9bbb59 [3206]" strokeweight="2pt"/>
            </w:pict>
          </mc:Fallback>
        </mc:AlternateContent>
      </w:r>
      <w:r w:rsidR="002F2AA7" w:rsidRPr="006A7CE0">
        <w:rPr>
          <w:noProof/>
          <w:color w:val="215868"/>
          <w:sz w:val="32"/>
          <w:szCs w:val="28"/>
        </w:rPr>
        <w:tab/>
      </w:r>
      <w:r w:rsidR="002F2AA7" w:rsidRPr="006A7CE0">
        <w:rPr>
          <w:b/>
          <w:noProof/>
          <w:color w:val="215868"/>
          <w:sz w:val="32"/>
          <w:szCs w:val="28"/>
        </w:rPr>
        <w:t>Z życia wzięte</w:t>
      </w:r>
      <w:r>
        <w:rPr>
          <w:b/>
          <w:noProof/>
          <w:color w:val="215868"/>
          <w:sz w:val="32"/>
          <w:szCs w:val="28"/>
        </w:rPr>
        <w:br/>
      </w:r>
      <w:r w:rsidR="002D28A7" w:rsidRPr="002D28A7">
        <w:rPr>
          <w:noProof/>
          <w:color w:val="215868"/>
          <w:sz w:val="32"/>
          <w:szCs w:val="28"/>
        </w:rPr>
        <w:t xml:space="preserve">Pani Aleksandra planuje wyłożyć część ogrodu w kształcie trójkąta prostokątnego o przyprostokątnych </w:t>
      </w:r>
      <w:r w:rsidR="002D28A7" w:rsidRPr="002D28A7">
        <w:rPr>
          <w:b/>
          <w:noProof/>
          <w:color w:val="215868"/>
          <w:sz w:val="32"/>
          <w:szCs w:val="28"/>
        </w:rPr>
        <w:t xml:space="preserve">15m </w:t>
      </w:r>
      <w:r w:rsidR="002D28A7" w:rsidRPr="002D28A7">
        <w:rPr>
          <w:noProof/>
          <w:color w:val="215868"/>
          <w:sz w:val="32"/>
          <w:szCs w:val="28"/>
        </w:rPr>
        <w:t xml:space="preserve">i </w:t>
      </w:r>
      <w:r w:rsidR="002D28A7" w:rsidRPr="002D28A7">
        <w:rPr>
          <w:b/>
          <w:noProof/>
          <w:color w:val="215868"/>
          <w:sz w:val="32"/>
          <w:szCs w:val="28"/>
        </w:rPr>
        <w:t>10m</w:t>
      </w:r>
      <w:r w:rsidR="002D28A7" w:rsidRPr="002D28A7">
        <w:rPr>
          <w:noProof/>
          <w:color w:val="215868"/>
          <w:sz w:val="32"/>
          <w:szCs w:val="28"/>
        </w:rPr>
        <w:t xml:space="preserve"> ozdobnymi kamieniami. </w:t>
      </w:r>
      <w:r w:rsidR="002D28A7">
        <w:rPr>
          <w:noProof/>
          <w:color w:val="215868"/>
          <w:sz w:val="32"/>
          <w:szCs w:val="28"/>
        </w:rPr>
        <w:br/>
      </w:r>
      <w:r w:rsidR="002D28A7" w:rsidRPr="002D28A7">
        <w:rPr>
          <w:noProof/>
          <w:color w:val="215868"/>
          <w:sz w:val="32"/>
          <w:szCs w:val="28"/>
        </w:rPr>
        <w:t xml:space="preserve">Na każdy metr kwadratowy ziemi planuje rozsypać </w:t>
      </w:r>
      <w:r w:rsidR="002D28A7" w:rsidRPr="002D28A7">
        <w:rPr>
          <w:b/>
          <w:noProof/>
          <w:color w:val="215868"/>
          <w:sz w:val="32"/>
          <w:szCs w:val="28"/>
        </w:rPr>
        <w:t>50 kg</w:t>
      </w:r>
      <w:r w:rsidR="002D28A7" w:rsidRPr="002D28A7">
        <w:rPr>
          <w:noProof/>
          <w:color w:val="215868"/>
          <w:sz w:val="32"/>
          <w:szCs w:val="28"/>
        </w:rPr>
        <w:t xml:space="preserve"> grysu. </w:t>
      </w:r>
      <w:r w:rsidR="002D28A7">
        <w:rPr>
          <w:noProof/>
          <w:color w:val="215868"/>
          <w:sz w:val="32"/>
          <w:szCs w:val="28"/>
        </w:rPr>
        <w:br/>
      </w:r>
      <w:r w:rsidR="002D28A7" w:rsidRPr="002D28A7">
        <w:rPr>
          <w:noProof/>
          <w:color w:val="215868"/>
          <w:sz w:val="32"/>
          <w:szCs w:val="28"/>
        </w:rPr>
        <w:t xml:space="preserve">Na przyczepce samochodowej mieszczą się </w:t>
      </w:r>
      <w:r w:rsidR="002D28A7" w:rsidRPr="002D28A7">
        <w:rPr>
          <w:b/>
          <w:noProof/>
          <w:color w:val="215868"/>
          <w:sz w:val="32"/>
          <w:szCs w:val="28"/>
        </w:rPr>
        <w:t>2t</w:t>
      </w:r>
      <w:r w:rsidR="002D28A7" w:rsidRPr="002D28A7">
        <w:rPr>
          <w:noProof/>
          <w:color w:val="215868"/>
          <w:sz w:val="32"/>
          <w:szCs w:val="28"/>
        </w:rPr>
        <w:t xml:space="preserve"> kamienia. Ile razy musi przyjechać samoch</w:t>
      </w:r>
      <w:bookmarkStart w:id="0" w:name="_GoBack"/>
      <w:bookmarkEnd w:id="0"/>
      <w:r w:rsidR="002D28A7" w:rsidRPr="002D28A7">
        <w:rPr>
          <w:noProof/>
          <w:color w:val="215868"/>
          <w:sz w:val="32"/>
          <w:szCs w:val="28"/>
        </w:rPr>
        <w:t xml:space="preserve">ód z przyczepką, aby </w:t>
      </w:r>
      <w:r w:rsidR="002D28A7">
        <w:rPr>
          <w:noProof/>
          <w:color w:val="215868"/>
          <w:sz w:val="32"/>
          <w:szCs w:val="28"/>
        </w:rPr>
        <w:t>przywieźć potrzebną ilość grysu</w:t>
      </w:r>
      <w:r w:rsidR="00545FBA" w:rsidRPr="00545FBA">
        <w:rPr>
          <w:noProof/>
          <w:color w:val="215868"/>
          <w:sz w:val="32"/>
          <w:szCs w:val="28"/>
        </w:rPr>
        <w:t>?</w:t>
      </w:r>
    </w:p>
    <w:sectPr w:rsidR="00E33B11" w:rsidRPr="006A7CE0" w:rsidSect="001400E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090" w:rsidRDefault="00CF4090">
      <w:pPr>
        <w:spacing w:after="0" w:line="240" w:lineRule="auto"/>
      </w:pPr>
      <w:r>
        <w:separator/>
      </w:r>
    </w:p>
  </w:endnote>
  <w:endnote w:type="continuationSeparator" w:id="0">
    <w:p w:rsidR="00CF4090" w:rsidRDefault="00CF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2D28A7" w:rsidRPr="002D28A7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D28A7" w:rsidRPr="002D28A7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090" w:rsidRDefault="00CF4090">
      <w:pPr>
        <w:spacing w:after="0" w:line="240" w:lineRule="auto"/>
      </w:pPr>
      <w:r>
        <w:separator/>
      </w:r>
    </w:p>
  </w:footnote>
  <w:footnote w:type="continuationSeparator" w:id="0">
    <w:p w:rsidR="00CF4090" w:rsidRDefault="00CF4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7E13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E13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Pole trójkąta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7E1335">
                    <w:pPr>
                      <w:jc w:val="center"/>
                      <w:rPr>
                        <w:color w:val="FFFFFF"/>
                      </w:rPr>
                    </w:pPr>
                    <w:r w:rsidRPr="007E13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Pole trójkąta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D25F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" fillcolor="#00d25f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C73F7"/>
    <w:rsid w:val="002D28A7"/>
    <w:rsid w:val="002E7CAF"/>
    <w:rsid w:val="002F1D12"/>
    <w:rsid w:val="002F2AA7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A7B1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45FBA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96625"/>
    <w:rsid w:val="006A7CE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E1335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4090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  <w:style w:type="table" w:styleId="Jasnecieniowanieakcent5">
    <w:name w:val="Light Shading Accent 5"/>
    <w:basedOn w:val="Standardowy"/>
    <w:uiPriority w:val="60"/>
    <w:rsid w:val="006A7CE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  <w:style w:type="table" w:styleId="Jasnecieniowanieakcent5">
    <w:name w:val="Light Shading Accent 5"/>
    <w:basedOn w:val="Standardowy"/>
    <w:uiPriority w:val="60"/>
    <w:rsid w:val="006A7CE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F42C7-F721-4D71-B7CF-12590869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2013-08-25T22:00:00Z</dcterms:created>
  <dcterms:modified xsi:type="dcterms:W3CDTF">2013-08-25T22:00:00Z</dcterms:modified>
</cp:coreProperties>
</file>